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FA11F2-D3B2-4048-AE90-98DF5FA48D5E}"/>
</file>

<file path=customXml/itemProps3.xml><?xml version="1.0" encoding="utf-8"?>
<ds:datastoreItem xmlns:ds="http://schemas.openxmlformats.org/officeDocument/2006/customXml" ds:itemID="{8389B440-AE08-426D-84E9-6E6075365442}"/>
</file>

<file path=customXml/itemProps4.xml><?xml version="1.0" encoding="utf-8"?>
<ds:datastoreItem xmlns:ds="http://schemas.openxmlformats.org/officeDocument/2006/customXml" ds:itemID="{DE41C558-07EF-4531-89F8-F48BFE7A2D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